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5649740" name="43c1d5e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6556311" name="43c1d5e0-be16-11f0-81fe-a7c131de9cb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4558182" name="4685b0d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3400726" name="4685b0d0-be16-11f0-81fe-a7c131de9cb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999232" name="b811f5d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4549633" name="b811f5d0-be19-11f0-81fe-a7c131de9cb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7974158" name="bfa6b9c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040654" name="bfa6b9c0-be19-11f0-81fe-a7c131de9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5711153" name="9926965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4470430" name="99269650-be1c-11f0-81fe-a7c131de9cb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7062907" name="9c8eeea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7706936" name="9c8eeea0-be1c-11f0-81fe-a7c131de9cb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OG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8380978" name="b263c4d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4788260" name="b263c4d0-be1c-11f0-81fe-a7c131de9cb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2550036" name="b5b2057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4643144" name="b5b20570-be1c-11f0-81fe-a7c131de9cb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